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rPr>
          <w:b/>
        </w:rPr>
        <w:t>FOR IMMEDIATE RELEASE</w:t>
      </w:r>
    </w:p>
    <w:p>
      <w:r>
        <w:rPr>
          <w:i/>
        </w:rPr>
        <w:t>Date: 2026-01-11</w:t>
      </w:r>
    </w:p>
    <w:p/>
    <w:p>
      <w:r>
        <w:rPr>
          <w:b/>
          <w:sz w:val="32"/>
        </w:rPr>
        <w:t>VORLI launches on Kickstarter to help learners stop studying and start speaking</w:t>
      </w:r>
    </w:p>
    <w:p>
      <w:r>
        <w:rPr>
          <w:i/>
        </w:rPr>
        <w:t>An AI-native language platform built to close the speaking gap with 90-second speaking missions and a lifelike AI tutor.</w:t>
      </w:r>
    </w:p>
    <w:p/>
    <w:p>
      <w:r>
        <w:t>[CITY, COUNTRY] — VORLI, an AI-native language platform designed to close the speaking gap, has launched on Kickstarter. While millions of people study languages in apps, far fewer can use those languages confidently in real life. VORLI is built to train production under pressure — the moment that matters.</w:t>
      </w:r>
    </w:p>
    <w:p>
      <w:r>
        <w:t>VORLI combines short 90-second speaking missions with a lifelike AI tutor featuring real-time lip-sync. A personalised “For You” feed adapts continuously from speaking signals, and Point &amp; Learn uses the camera to anchor new words to real-life context.</w:t>
      </w:r>
    </w:p>
    <w:p/>
    <w:p>
      <w:r>
        <w:rPr>
          <w:i/>
        </w:rPr>
        <w:t>“We built VORLI for the real moment — ordering coffee, asking for directions, or joining a conversation without freezing,” said Martin, founder of VORLI.</w:t>
      </w:r>
    </w:p>
    <w:p/>
    <w:p>
      <w:r>
        <w:t>Kickstarter backers will be able to access limited rewards, including Lifetime Access tiers. VORLI is being built for iOS and Android, with a planned wave-based rollout starting with early backers in a closed beta.</w:t>
      </w:r>
    </w:p>
    <w:p/>
    <w:p>
      <w:r>
        <w:t>Kickstarter: [KICKSTARTER_URL]</w:t>
      </w:r>
    </w:p>
    <w:p>
      <w:r>
        <w:t>Press kit: [PRESS_KIT_URL]</w:t>
      </w:r>
    </w:p>
    <w:p>
      <w:r>
        <w:t>Website: [WEBSITE_URL]</w:t>
      </w:r>
    </w:p>
    <w:p/>
    <w:p>
      <w:r>
        <w:rPr>
          <w:b/>
        </w:rPr>
        <w:t>About VORLI</w:t>
      </w:r>
    </w:p>
    <w:p>
      <w:r>
        <w:t>VORLI is an AI-native language platform designed to close the speaking gap through short speaking missions, a lifelike AI tutor with real-time lip-sync, and a personalised learning feed that adapts to real life. VORLI is founder-led and EU-based.</w:t>
      </w:r>
    </w:p>
    <w:p/>
    <w:p>
      <w:r>
        <w:rPr>
          <w:b/>
        </w:rPr>
        <w:t>Media Contact</w:t>
      </w:r>
    </w:p>
    <w:p>
      <w:r>
        <w:t>Martin (Founder)</w:t>
      </w:r>
    </w:p>
    <w:p>
      <w:r>
        <w:t>[ADD_PRESS_EMAIL]</w:t>
      </w:r>
    </w:p>
    <w:p>
      <w:r>
        <w:t>[WEBSITE_URL]</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